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9AB120A" w:rsidR="00E07C95" w:rsidRPr="009B6CE5" w:rsidRDefault="00424319" w:rsidP="19FFE5DE">
      <w:pPr>
        <w:rPr>
          <w:rFonts w:ascii="Arial" w:hAnsi="Arial" w:cs="Arial"/>
          <w:lang w:val="en-GB"/>
        </w:rPr>
      </w:pPr>
      <w:r w:rsidRPr="009B6CE5"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9B6CE5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Pr="009B6CE5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9B6CE5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FA7E9F" w:rsidRPr="009B6CE5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EFA-SST</w:t>
      </w:r>
      <w:r w:rsidR="0031312C" w:rsidRPr="009B6CE5">
        <w:rPr>
          <w:rFonts w:ascii="Arial" w:hAnsi="Arial" w:cs="Arial"/>
          <w:b/>
          <w:bCs/>
          <w:color w:val="000000" w:themeColor="text1"/>
          <w:sz w:val="28"/>
          <w:szCs w:val="28"/>
          <w:vertAlign w:val="superscript"/>
          <w:lang w:val="en-GB"/>
        </w:rPr>
        <w:t>®</w:t>
      </w:r>
      <w:r w:rsidR="0031312C" w:rsidRPr="009B6CE5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 xml:space="preserve"> -L </w:t>
      </w:r>
      <w:proofErr w:type="gramStart"/>
      <w:r w:rsidR="0031312C" w:rsidRPr="009B6CE5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Efficient</w:t>
      </w:r>
      <w:r w:rsidR="00E07C95" w:rsidRPr="009B6CE5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4696B877" w14:textId="77777777" w:rsidR="009B6CE5" w:rsidRPr="009B6CE5" w:rsidRDefault="009B6CE5" w:rsidP="00DC223B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9B6CE5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The high-speed spiral door type </w:t>
      </w:r>
      <w:r w:rsidRPr="009B6CE5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‘EFA-SST</w:t>
      </w:r>
      <w:r w:rsidRPr="009B6CE5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9B6CE5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-L Efficient’</w:t>
      </w:r>
      <w:r w:rsidRPr="009B6CE5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is designed for medium requirements in terms of traffic frequency and door leaf speed.</w:t>
      </w:r>
    </w:p>
    <w:p w14:paraId="3C9B70CD" w14:textId="20C73FBE" w:rsidR="00E07C95" w:rsidRPr="009B6CE5" w:rsidRDefault="00E07C95" w:rsidP="00DC223B">
      <w:pPr>
        <w:rPr>
          <w:rFonts w:ascii="Arial" w:hAnsi="Arial" w:cs="Arial"/>
          <w:caps/>
          <w:sz w:val="20"/>
          <w:szCs w:val="20"/>
          <w:lang w:val="en-GB"/>
        </w:rPr>
      </w:pPr>
      <w:r w:rsidRPr="009B6CE5">
        <w:rPr>
          <w:rFonts w:ascii="Arial" w:hAnsi="Arial" w:cs="Arial"/>
          <w:b/>
          <w:caps/>
          <w:szCs w:val="20"/>
          <w:lang w:val="en-GB"/>
        </w:rPr>
        <w:t>Techn</w:t>
      </w:r>
      <w:r w:rsidR="00895396">
        <w:rPr>
          <w:rFonts w:ascii="Arial" w:hAnsi="Arial" w:cs="Arial"/>
          <w:b/>
          <w:caps/>
          <w:szCs w:val="20"/>
          <w:lang w:val="en-GB"/>
        </w:rPr>
        <w:t>ical features</w:t>
      </w:r>
    </w:p>
    <w:p w14:paraId="4000EB8C" w14:textId="016891A3" w:rsidR="003954C7" w:rsidRDefault="00D507F8" w:rsidP="003954C7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D507F8">
        <w:rPr>
          <w:rFonts w:ascii="Arial" w:hAnsi="Arial" w:cs="Arial"/>
          <w:sz w:val="20"/>
          <w:szCs w:val="20"/>
          <w:lang w:val="en-GB"/>
        </w:rPr>
        <w:t>Self-supporting, galvanised steel frames with spiral door leaf mounting. Synchronous shaft for even force distribution. Ball-bearing precision roller assemblies for quiet operation.</w:t>
      </w:r>
    </w:p>
    <w:p w14:paraId="78E6A152" w14:textId="77777777" w:rsidR="003954C7" w:rsidRPr="003954C7" w:rsidRDefault="003954C7" w:rsidP="003954C7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15254C93" w14:textId="27B3C222" w:rsidR="00A673DC" w:rsidRDefault="003954C7" w:rsidP="00A673DC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3954C7">
        <w:rPr>
          <w:rFonts w:ascii="Arial" w:hAnsi="Arial" w:cs="Arial"/>
          <w:sz w:val="20"/>
          <w:szCs w:val="20"/>
          <w:lang w:val="en-GB"/>
        </w:rPr>
        <w:t>Door leaf: Highly insulated door leaf consists of 40 mm thick EFA-THERM</w:t>
      </w:r>
      <w:r w:rsidRPr="00701D47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3954C7">
        <w:rPr>
          <w:rFonts w:ascii="Arial" w:hAnsi="Arial" w:cs="Arial"/>
          <w:sz w:val="20"/>
          <w:szCs w:val="20"/>
          <w:lang w:val="en-GB"/>
        </w:rPr>
        <w:t xml:space="preserve"> </w:t>
      </w:r>
      <w:r w:rsidR="00701D47">
        <w:rPr>
          <w:rFonts w:ascii="Arial" w:hAnsi="Arial" w:cs="Arial"/>
          <w:sz w:val="20"/>
          <w:szCs w:val="20"/>
          <w:lang w:val="en-GB"/>
        </w:rPr>
        <w:t>laths</w:t>
      </w:r>
      <w:r w:rsidRPr="003954C7">
        <w:rPr>
          <w:rFonts w:ascii="Arial" w:hAnsi="Arial" w:cs="Arial"/>
          <w:sz w:val="20"/>
          <w:szCs w:val="20"/>
          <w:lang w:val="en-GB"/>
        </w:rPr>
        <w:t xml:space="preserve"> made of sheet steel.</w:t>
      </w:r>
    </w:p>
    <w:p w14:paraId="52F77081" w14:textId="77777777" w:rsidR="00A673DC" w:rsidRPr="00A673DC" w:rsidRDefault="00A673DC" w:rsidP="00A673DC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68D98A17" w14:textId="77777777" w:rsidR="00A673DC" w:rsidRDefault="00A673DC" w:rsidP="00A673DC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A673DC">
        <w:rPr>
          <w:rFonts w:ascii="Arial" w:hAnsi="Arial" w:cs="Arial"/>
          <w:sz w:val="20"/>
          <w:szCs w:val="20"/>
          <w:lang w:val="en-GB"/>
        </w:rPr>
        <w:t>Spiral body: Lamella guide completely contact-free – for low-wear and low-noise operation</w:t>
      </w:r>
      <w:r w:rsidR="00E07C95" w:rsidRPr="00A673DC">
        <w:rPr>
          <w:rFonts w:ascii="Arial" w:hAnsi="Arial" w:cs="Arial"/>
          <w:sz w:val="20"/>
          <w:szCs w:val="20"/>
          <w:lang w:val="en-GB"/>
        </w:rPr>
        <w:t>.</w:t>
      </w:r>
    </w:p>
    <w:p w14:paraId="7C9395FA" w14:textId="77777777" w:rsidR="00A673DC" w:rsidRPr="00A673DC" w:rsidRDefault="00A673DC" w:rsidP="00A673DC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70AAB5E6" w14:textId="77777777" w:rsidR="00627A3D" w:rsidRDefault="00A673DC" w:rsidP="00E07C95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A673DC">
        <w:rPr>
          <w:rFonts w:ascii="Arial" w:hAnsi="Arial" w:cs="Arial"/>
          <w:sz w:val="20"/>
          <w:szCs w:val="20"/>
          <w:lang w:val="en-GB"/>
        </w:rPr>
        <w:t>Opening speed up to 0.5 m/s; closing speed up to 0.5 m/</w:t>
      </w:r>
      <w:r w:rsidR="00627A3D">
        <w:rPr>
          <w:rFonts w:ascii="Arial" w:hAnsi="Arial" w:cs="Arial"/>
          <w:sz w:val="20"/>
          <w:szCs w:val="20"/>
          <w:lang w:val="en-GB"/>
        </w:rPr>
        <w:t>s</w:t>
      </w:r>
    </w:p>
    <w:p w14:paraId="60113EF9" w14:textId="77777777" w:rsidR="00627A3D" w:rsidRPr="00627A3D" w:rsidRDefault="00627A3D" w:rsidP="00627A3D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4CF1DCE0" w14:textId="30921E8C" w:rsidR="00627A3D" w:rsidRPr="00627A3D" w:rsidRDefault="00627A3D" w:rsidP="00E07C95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627A3D">
        <w:rPr>
          <w:rFonts w:ascii="Arial" w:hAnsi="Arial" w:cs="Arial"/>
          <w:sz w:val="20"/>
          <w:szCs w:val="20"/>
          <w:lang w:val="en-GB"/>
        </w:rPr>
        <w:t>EFA-TRONIC</w:t>
      </w:r>
      <w:r w:rsidRPr="00627A3D">
        <w:rPr>
          <w:rFonts w:ascii="Arial" w:hAnsi="Arial" w:cs="Arial"/>
          <w:sz w:val="20"/>
          <w:szCs w:val="20"/>
          <w:vertAlign w:val="superscript"/>
          <w:lang w:val="en-GB"/>
        </w:rPr>
        <w:t xml:space="preserve">® </w:t>
      </w:r>
      <w:r w:rsidRPr="00627A3D">
        <w:rPr>
          <w:rFonts w:ascii="Arial" w:hAnsi="Arial" w:cs="Arial"/>
          <w:sz w:val="20"/>
          <w:szCs w:val="20"/>
          <w:lang w:val="en-GB"/>
        </w:rPr>
        <w:t>with integrated frequency converter in plastic control cabinet (IP65), power connection 230V/400V at 50 Hz (on site)</w:t>
      </w:r>
    </w:p>
    <w:p w14:paraId="2BC6DC20" w14:textId="742F12D1" w:rsidR="00E07C95" w:rsidRPr="00895396" w:rsidRDefault="00895396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895396">
        <w:rPr>
          <w:rFonts w:ascii="Arial" w:hAnsi="Arial" w:cs="Arial"/>
          <w:b/>
          <w:caps/>
          <w:szCs w:val="20"/>
          <w:lang w:val="en-GB"/>
        </w:rPr>
        <w:t>Performance values (depening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73FF0282" w:rsidR="00E07C95" w:rsidRPr="000B680A" w:rsidRDefault="000B680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B680A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0B680A">
        <w:rPr>
          <w:rFonts w:ascii="Arial" w:hAnsi="Arial" w:cs="Arial"/>
          <w:sz w:val="20"/>
          <w:szCs w:val="20"/>
          <w:lang w:val="en-GB"/>
        </w:rPr>
        <w:t>: DIN EN 12424,</w:t>
      </w:r>
      <w:r w:rsidR="002569B4" w:rsidRPr="000B680A">
        <w:rPr>
          <w:rFonts w:ascii="Arial" w:hAnsi="Arial" w:cs="Arial"/>
          <w:sz w:val="20"/>
          <w:szCs w:val="20"/>
          <w:lang w:val="en-GB"/>
        </w:rPr>
        <w:t xml:space="preserve"> </w:t>
      </w:r>
      <w:r w:rsidRPr="000B680A">
        <w:rPr>
          <w:rFonts w:ascii="Arial" w:hAnsi="Arial" w:cs="Arial"/>
          <w:sz w:val="20"/>
          <w:szCs w:val="20"/>
          <w:lang w:val="en-GB"/>
        </w:rPr>
        <w:t>up to Class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60DC87B0" w14:textId="5414333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7E5CD5">
        <w:rPr>
          <w:rFonts w:ascii="Arial" w:hAnsi="Arial" w:cs="Arial"/>
          <w:sz w:val="20"/>
          <w:szCs w:val="20"/>
          <w:lang w:val="de-DE"/>
        </w:rPr>
        <w:t>Wa</w:t>
      </w:r>
      <w:r w:rsidR="000B680A">
        <w:rPr>
          <w:rFonts w:ascii="Arial" w:hAnsi="Arial" w:cs="Arial"/>
          <w:sz w:val="20"/>
          <w:szCs w:val="20"/>
          <w:lang w:val="de-DE"/>
        </w:rPr>
        <w:t>tertightness</w:t>
      </w:r>
      <w:proofErr w:type="spellEnd"/>
      <w:r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0B680A">
        <w:rPr>
          <w:rFonts w:ascii="Arial" w:hAnsi="Arial" w:cs="Arial"/>
          <w:sz w:val="20"/>
          <w:szCs w:val="20"/>
          <w:lang w:val="de-DE"/>
        </w:rPr>
        <w:t>Class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</w:t>
      </w:r>
      <w:r w:rsidR="0064266D">
        <w:rPr>
          <w:rFonts w:ascii="Arial" w:hAnsi="Arial" w:cs="Arial"/>
          <w:sz w:val="20"/>
          <w:szCs w:val="20"/>
          <w:lang w:val="de-DE"/>
        </w:rPr>
        <w:t>2</w:t>
      </w:r>
    </w:p>
    <w:p w14:paraId="074E550A" w14:textId="107CFA8E" w:rsidR="00E07C95" w:rsidRPr="000B680A" w:rsidRDefault="000B680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B680A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0B680A">
        <w:rPr>
          <w:rFonts w:ascii="Arial" w:hAnsi="Arial" w:cs="Arial"/>
          <w:sz w:val="20"/>
          <w:szCs w:val="20"/>
          <w:lang w:val="en-GB"/>
        </w:rPr>
        <w:t>Class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 </w:t>
      </w:r>
      <w:r w:rsidR="0064266D" w:rsidRPr="000B680A">
        <w:rPr>
          <w:rFonts w:ascii="Arial" w:hAnsi="Arial" w:cs="Arial"/>
          <w:sz w:val="20"/>
          <w:szCs w:val="20"/>
          <w:lang w:val="en-GB"/>
        </w:rPr>
        <w:t>0</w:t>
      </w:r>
    </w:p>
    <w:p w14:paraId="63211BE6" w14:textId="75420569" w:rsidR="00E07C95" w:rsidRPr="000B680A" w:rsidRDefault="000B680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</w:t>
      </w:r>
      <w:r w:rsidR="00357C82">
        <w:rPr>
          <w:rFonts w:ascii="Arial" w:hAnsi="Arial" w:cs="Arial"/>
          <w:sz w:val="20"/>
          <w:szCs w:val="20"/>
          <w:lang w:val="en-GB"/>
        </w:rPr>
        <w:t>ound Insulation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Pr="000B680A">
        <w:rPr>
          <w:rFonts w:ascii="Arial" w:hAnsi="Arial" w:cs="Arial"/>
          <w:sz w:val="20"/>
          <w:szCs w:val="20"/>
          <w:lang w:val="en-GB"/>
        </w:rPr>
        <w:t>up to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 2</w:t>
      </w:r>
      <w:r w:rsidR="0064266D" w:rsidRPr="000B680A">
        <w:rPr>
          <w:rFonts w:ascii="Arial" w:hAnsi="Arial" w:cs="Arial"/>
          <w:sz w:val="20"/>
          <w:szCs w:val="20"/>
          <w:lang w:val="en-GB"/>
        </w:rPr>
        <w:t>0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1D792BC2" w:rsidR="00E07C95" w:rsidRPr="000B680A" w:rsidRDefault="00357C82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="000B680A" w:rsidRPr="000B680A">
        <w:rPr>
          <w:rFonts w:ascii="Arial" w:hAnsi="Arial" w:cs="Arial"/>
          <w:sz w:val="20"/>
          <w:szCs w:val="20"/>
          <w:lang w:val="en-GB"/>
        </w:rPr>
        <w:t>up to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 1,</w:t>
      </w:r>
      <w:r w:rsidR="0064266D" w:rsidRPr="000B680A">
        <w:rPr>
          <w:rFonts w:ascii="Arial" w:hAnsi="Arial" w:cs="Arial"/>
          <w:sz w:val="20"/>
          <w:szCs w:val="20"/>
          <w:lang w:val="en-GB"/>
        </w:rPr>
        <w:t>70</w:t>
      </w:r>
      <w:r w:rsidR="00E07C95" w:rsidRPr="000B680A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0B680A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0B680A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64CE317A" w:rsidR="00E07C95" w:rsidRPr="007E7E08" w:rsidRDefault="007E7E08" w:rsidP="00E07C95">
      <w:pPr>
        <w:rPr>
          <w:rFonts w:ascii="Arial" w:hAnsi="Arial" w:cs="Arial"/>
          <w:caps/>
          <w:lang w:val="en-GB"/>
        </w:rPr>
      </w:pPr>
      <w:r w:rsidRPr="007E7E08">
        <w:rPr>
          <w:rFonts w:ascii="Arial" w:hAnsi="Arial" w:cs="Arial"/>
          <w:b/>
          <w:caps/>
          <w:sz w:val="24"/>
          <w:lang w:val="en-GB"/>
        </w:rPr>
        <w:lastRenderedPageBreak/>
        <w:t>Dimensions of th</w:t>
      </w:r>
      <w:r>
        <w:rPr>
          <w:rFonts w:ascii="Arial" w:hAnsi="Arial" w:cs="Arial"/>
          <w:b/>
          <w:caps/>
          <w:sz w:val="24"/>
          <w:lang w:val="en-GB"/>
        </w:rPr>
        <w:t>e clear opening</w:t>
      </w:r>
    </w:p>
    <w:p w14:paraId="40447BEF" w14:textId="1A4DA344" w:rsidR="00E07C95" w:rsidRPr="007E7E08" w:rsidRDefault="000B680A" w:rsidP="00E07C9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Width</w:t>
      </w:r>
      <w:r w:rsidR="00E07C95" w:rsidRPr="007E7E08">
        <w:rPr>
          <w:rFonts w:ascii="Arial" w:hAnsi="Arial" w:cs="Arial"/>
          <w:lang w:val="en-GB"/>
        </w:rPr>
        <w:t xml:space="preserve"> = ............... mm</w:t>
      </w:r>
    </w:p>
    <w:p w14:paraId="1E535133" w14:textId="40A82E6B" w:rsidR="00E07C95" w:rsidRPr="000A6047" w:rsidRDefault="000B680A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Height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7E7E08" w:rsidRDefault="008529A7" w:rsidP="00E07C95">
      <w:pPr>
        <w:rPr>
          <w:lang w:val="de-DE"/>
        </w:rPr>
      </w:pPr>
    </w:p>
    <w:sectPr w:rsidR="008529A7" w:rsidRPr="007E7E08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2C359" w14:textId="77777777" w:rsidR="00944097" w:rsidRDefault="00944097" w:rsidP="00E07C95">
      <w:pPr>
        <w:spacing w:after="0" w:line="240" w:lineRule="auto"/>
      </w:pPr>
      <w:r>
        <w:separator/>
      </w:r>
    </w:p>
  </w:endnote>
  <w:endnote w:type="continuationSeparator" w:id="0">
    <w:p w14:paraId="0689755E" w14:textId="77777777" w:rsidR="00944097" w:rsidRDefault="0094409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5C2FAD04" w:rsidR="00283AE2" w:rsidRDefault="00895396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050E65C1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895396">
      <w:rPr>
        <w:rFonts w:ascii="Arial" w:hAnsi="Arial" w:cs="Arial"/>
        <w:sz w:val="20"/>
        <w:szCs w:val="20"/>
        <w:lang w:val="de-DE"/>
      </w:rPr>
      <w:t>Subject</w:t>
    </w:r>
    <w:proofErr w:type="spellEnd"/>
    <w:r w:rsidR="00895396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895396">
      <w:rPr>
        <w:rFonts w:ascii="Arial" w:hAnsi="Arial" w:cs="Arial"/>
        <w:sz w:val="20"/>
        <w:szCs w:val="20"/>
        <w:lang w:val="de-DE"/>
      </w:rPr>
      <w:t>technical</w:t>
    </w:r>
    <w:proofErr w:type="spellEnd"/>
    <w:r w:rsidR="00895396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895396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4B950" w14:textId="77777777" w:rsidR="00944097" w:rsidRDefault="00944097" w:rsidP="00E07C95">
      <w:pPr>
        <w:spacing w:after="0" w:line="240" w:lineRule="auto"/>
      </w:pPr>
      <w:r>
        <w:separator/>
      </w:r>
    </w:p>
  </w:footnote>
  <w:footnote w:type="continuationSeparator" w:id="0">
    <w:p w14:paraId="1E5CB618" w14:textId="77777777" w:rsidR="00944097" w:rsidRDefault="0094409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0712"/>
    <w:rsid w:val="000B680A"/>
    <w:rsid w:val="00101217"/>
    <w:rsid w:val="0015074B"/>
    <w:rsid w:val="001813DB"/>
    <w:rsid w:val="001A4B24"/>
    <w:rsid w:val="001F1CD8"/>
    <w:rsid w:val="002442ED"/>
    <w:rsid w:val="002569B4"/>
    <w:rsid w:val="00283AE2"/>
    <w:rsid w:val="0029639D"/>
    <w:rsid w:val="0031312C"/>
    <w:rsid w:val="00326BC3"/>
    <w:rsid w:val="00326F90"/>
    <w:rsid w:val="00357C82"/>
    <w:rsid w:val="003954C7"/>
    <w:rsid w:val="003B396E"/>
    <w:rsid w:val="00424319"/>
    <w:rsid w:val="00454E2E"/>
    <w:rsid w:val="004D36B2"/>
    <w:rsid w:val="004E5402"/>
    <w:rsid w:val="00512667"/>
    <w:rsid w:val="00596BD7"/>
    <w:rsid w:val="0060536B"/>
    <w:rsid w:val="00605DE5"/>
    <w:rsid w:val="00627A3D"/>
    <w:rsid w:val="0064266D"/>
    <w:rsid w:val="006C3CDC"/>
    <w:rsid w:val="00701D47"/>
    <w:rsid w:val="007A0B54"/>
    <w:rsid w:val="007D5326"/>
    <w:rsid w:val="007E7E08"/>
    <w:rsid w:val="008529A7"/>
    <w:rsid w:val="00895396"/>
    <w:rsid w:val="00944097"/>
    <w:rsid w:val="00946846"/>
    <w:rsid w:val="0097757C"/>
    <w:rsid w:val="009B6CE5"/>
    <w:rsid w:val="009F0DB6"/>
    <w:rsid w:val="00A673DC"/>
    <w:rsid w:val="00AA1D8D"/>
    <w:rsid w:val="00AE6FE5"/>
    <w:rsid w:val="00B47730"/>
    <w:rsid w:val="00CB0664"/>
    <w:rsid w:val="00CB15BC"/>
    <w:rsid w:val="00D32B97"/>
    <w:rsid w:val="00D507F8"/>
    <w:rsid w:val="00D66859"/>
    <w:rsid w:val="00DC223B"/>
    <w:rsid w:val="00E07C95"/>
    <w:rsid w:val="00E649AB"/>
    <w:rsid w:val="00FA7E9F"/>
    <w:rsid w:val="00FC693F"/>
    <w:rsid w:val="00FD7EE2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054511e1d124f7267e575213e8ce1deb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288a1ab788caadde1eff2a4fe39fd9b6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EFA-SST® -L Efficient (295)</TermName>
          <TermId xmlns="http://schemas.microsoft.com/office/infopath/2007/PartnerControls">d19ae36e-4a50-4f81-9faf-1a3d32ead940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7B5F66-228B-4473-9939-0551B71AC21B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988</Characters>
  <Application>Microsoft Office Word</Application>
  <DocSecurity>0</DocSecurity>
  <Lines>8</Lines>
  <Paragraphs>2</Paragraphs>
  <ScaleCrop>false</ScaleCrop>
  <Manager/>
  <Company/>
  <LinksUpToDate>false</LinksUpToDate>
  <CharactersWithSpaces>1142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13</cp:revision>
  <dcterms:created xsi:type="dcterms:W3CDTF">2025-10-06T05:10:00Z</dcterms:created>
  <dcterms:modified xsi:type="dcterms:W3CDTF">2025-10-06T08:15:00Z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364;#EFA-SST® -L Efficient (295)|d19ae36e-4a50-4f81-9faf-1a3d32ead940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364;#EFA-SST® -L Efficient (295)|d19ae36e-4a50-4f81-9faf-1a3d32ead940</vt:lpwstr>
  </property>
</Properties>
</file>